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8D2F7" w14:textId="2A450529" w:rsidR="006648E2" w:rsidRPr="00B42B37" w:rsidRDefault="006648E2" w:rsidP="006648E2">
      <w:pPr>
        <w:tabs>
          <w:tab w:val="left" w:pos="420"/>
        </w:tabs>
        <w:rPr>
          <w:rFonts w:asciiTheme="minorHAnsi" w:hAnsiTheme="minorHAnsi" w:cstheme="minorHAnsi"/>
          <w:b/>
          <w:sz w:val="22"/>
          <w:szCs w:val="22"/>
        </w:rPr>
      </w:pPr>
      <w:r w:rsidRPr="00B42B37">
        <w:rPr>
          <w:rFonts w:asciiTheme="minorHAnsi" w:hAnsiTheme="minorHAnsi" w:cstheme="minorHAnsi"/>
          <w:bCs/>
          <w:sz w:val="22"/>
          <w:szCs w:val="22"/>
        </w:rPr>
        <w:t xml:space="preserve">Numer sprawy: </w:t>
      </w:r>
      <w:r w:rsidR="000C4F0E" w:rsidRPr="00B42B37">
        <w:rPr>
          <w:rFonts w:asciiTheme="minorHAnsi" w:hAnsiTheme="minorHAnsi" w:cstheme="minorHAnsi"/>
          <w:bCs/>
          <w:sz w:val="22"/>
          <w:szCs w:val="22"/>
        </w:rPr>
        <w:t>ŚM/</w:t>
      </w:r>
      <w:r w:rsidR="00BA207F">
        <w:rPr>
          <w:rFonts w:asciiTheme="minorHAnsi" w:hAnsiTheme="minorHAnsi" w:cstheme="minorHAnsi"/>
          <w:bCs/>
          <w:sz w:val="22"/>
          <w:szCs w:val="22"/>
        </w:rPr>
        <w:t>4</w:t>
      </w:r>
      <w:r w:rsidR="000C4F0E" w:rsidRPr="00B42B37">
        <w:rPr>
          <w:rFonts w:asciiTheme="minorHAnsi" w:hAnsiTheme="minorHAnsi" w:cstheme="minorHAnsi"/>
          <w:bCs/>
          <w:sz w:val="22"/>
          <w:szCs w:val="22"/>
        </w:rPr>
        <w:t>/202</w:t>
      </w:r>
      <w:r w:rsidR="00D97DCB">
        <w:rPr>
          <w:rFonts w:asciiTheme="minorHAnsi" w:hAnsiTheme="minorHAnsi" w:cstheme="minorHAnsi"/>
          <w:bCs/>
          <w:sz w:val="22"/>
          <w:szCs w:val="22"/>
        </w:rPr>
        <w:t>4</w:t>
      </w:r>
      <w:r w:rsidR="000C4F0E" w:rsidRPr="00B42B37">
        <w:rPr>
          <w:rFonts w:asciiTheme="minorHAnsi" w:hAnsiTheme="minorHAnsi" w:cstheme="minorHAnsi"/>
          <w:bCs/>
          <w:sz w:val="22"/>
          <w:szCs w:val="22"/>
        </w:rPr>
        <w:t>/KO – świadczenie medyczne</w:t>
      </w:r>
      <w:r w:rsidRPr="00B42B37">
        <w:rPr>
          <w:rFonts w:asciiTheme="minorHAnsi" w:hAnsiTheme="minorHAnsi" w:cstheme="minorHAnsi"/>
          <w:b/>
          <w:sz w:val="22"/>
          <w:szCs w:val="22"/>
        </w:rPr>
        <w:tab/>
      </w:r>
      <w:r w:rsidRPr="00B42B37">
        <w:rPr>
          <w:rFonts w:asciiTheme="minorHAnsi" w:hAnsiTheme="minorHAnsi" w:cstheme="minorHAnsi"/>
          <w:b/>
          <w:sz w:val="22"/>
          <w:szCs w:val="22"/>
        </w:rPr>
        <w:tab/>
      </w:r>
      <w:r w:rsidRPr="00B42B37">
        <w:rPr>
          <w:rFonts w:asciiTheme="minorHAnsi" w:hAnsiTheme="minorHAnsi" w:cstheme="minorHAnsi"/>
          <w:b/>
          <w:sz w:val="22"/>
          <w:szCs w:val="22"/>
        </w:rPr>
        <w:tab/>
      </w:r>
      <w:r w:rsidRPr="00B42B37">
        <w:rPr>
          <w:rFonts w:asciiTheme="minorHAnsi" w:hAnsiTheme="minorHAnsi" w:cstheme="minorHAnsi"/>
          <w:b/>
          <w:sz w:val="22"/>
          <w:szCs w:val="22"/>
        </w:rPr>
        <w:tab/>
      </w:r>
      <w:r w:rsidRPr="00B42B37">
        <w:rPr>
          <w:rFonts w:asciiTheme="minorHAnsi" w:hAnsiTheme="minorHAnsi" w:cstheme="minorHAnsi"/>
          <w:b/>
          <w:sz w:val="22"/>
          <w:szCs w:val="22"/>
        </w:rPr>
        <w:tab/>
      </w:r>
      <w:r w:rsidRPr="00B42B37">
        <w:rPr>
          <w:rFonts w:asciiTheme="minorHAnsi" w:hAnsiTheme="minorHAnsi" w:cstheme="minorHAnsi"/>
          <w:b/>
          <w:sz w:val="22"/>
          <w:szCs w:val="22"/>
        </w:rPr>
        <w:tab/>
      </w:r>
      <w:r w:rsidRPr="00B42B37">
        <w:rPr>
          <w:rFonts w:asciiTheme="minorHAnsi" w:hAnsiTheme="minorHAnsi" w:cstheme="minorHAnsi"/>
          <w:b/>
          <w:sz w:val="22"/>
          <w:szCs w:val="22"/>
        </w:rPr>
        <w:tab/>
        <w:t xml:space="preserve">       </w:t>
      </w:r>
    </w:p>
    <w:p w14:paraId="07B21E6F" w14:textId="77777777" w:rsidR="006648E2" w:rsidRPr="00B42B37" w:rsidRDefault="006648E2" w:rsidP="006648E2">
      <w:pPr>
        <w:rPr>
          <w:rFonts w:asciiTheme="minorHAnsi" w:hAnsiTheme="minorHAnsi" w:cstheme="minorHAnsi"/>
          <w:sz w:val="22"/>
          <w:szCs w:val="22"/>
        </w:rPr>
      </w:pPr>
    </w:p>
    <w:p w14:paraId="5E2164C9" w14:textId="77777777" w:rsidR="000C4F0E" w:rsidRPr="00B42B37" w:rsidRDefault="006648E2" w:rsidP="006648E2">
      <w:pPr>
        <w:jc w:val="right"/>
        <w:rPr>
          <w:rFonts w:asciiTheme="minorHAnsi" w:hAnsiTheme="minorHAnsi" w:cstheme="minorHAnsi"/>
          <w:bCs/>
          <w:i/>
          <w:sz w:val="22"/>
          <w:szCs w:val="22"/>
        </w:rPr>
      </w:pPr>
      <w:r w:rsidRPr="00B42B37">
        <w:rPr>
          <w:rFonts w:asciiTheme="minorHAnsi" w:hAnsiTheme="minorHAnsi" w:cstheme="minorHAnsi"/>
          <w:bCs/>
          <w:i/>
          <w:sz w:val="22"/>
          <w:szCs w:val="22"/>
        </w:rPr>
        <w:t xml:space="preserve">Załącznik nr </w:t>
      </w:r>
      <w:r w:rsidR="000C4F0E" w:rsidRPr="00B42B37">
        <w:rPr>
          <w:rFonts w:asciiTheme="minorHAnsi" w:hAnsiTheme="minorHAnsi" w:cstheme="minorHAnsi"/>
          <w:bCs/>
          <w:i/>
          <w:sz w:val="22"/>
          <w:szCs w:val="22"/>
        </w:rPr>
        <w:t xml:space="preserve">5 </w:t>
      </w:r>
    </w:p>
    <w:p w14:paraId="57462D7D" w14:textId="127CF075" w:rsidR="006648E2" w:rsidRPr="00B42B37" w:rsidRDefault="000C4F0E" w:rsidP="006648E2">
      <w:pPr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42B37">
        <w:rPr>
          <w:rFonts w:asciiTheme="minorHAnsi" w:hAnsiTheme="minorHAnsi" w:cstheme="minorHAnsi"/>
          <w:bCs/>
          <w:i/>
          <w:sz w:val="22"/>
          <w:szCs w:val="22"/>
        </w:rPr>
        <w:t>do Zaproszenie do złożenia oferty</w:t>
      </w:r>
      <w:r w:rsidR="006648E2" w:rsidRPr="00B42B37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3A4BF1D9" w14:textId="77777777" w:rsidR="006648E2" w:rsidRPr="00B42B37" w:rsidRDefault="006648E2" w:rsidP="006648E2">
      <w:pPr>
        <w:tabs>
          <w:tab w:val="right" w:pos="113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42B37">
        <w:rPr>
          <w:rFonts w:asciiTheme="minorHAnsi" w:hAnsiTheme="minorHAnsi" w:cstheme="minorHAnsi"/>
          <w:sz w:val="22"/>
          <w:szCs w:val="22"/>
        </w:rPr>
        <w:t>......................................................</w:t>
      </w:r>
    </w:p>
    <w:p w14:paraId="0E89D8B8" w14:textId="77777777" w:rsidR="006648E2" w:rsidRPr="00B42B37" w:rsidRDefault="006648E2" w:rsidP="006648E2">
      <w:pPr>
        <w:tabs>
          <w:tab w:val="right" w:pos="11340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B42B37">
        <w:rPr>
          <w:rFonts w:asciiTheme="minorHAnsi" w:hAnsiTheme="minorHAnsi" w:cstheme="minorHAnsi"/>
          <w:sz w:val="16"/>
          <w:szCs w:val="16"/>
        </w:rPr>
        <w:t xml:space="preserve">          (nazwa i siedziba Wykonawcy, </w:t>
      </w:r>
    </w:p>
    <w:p w14:paraId="594BB7E0" w14:textId="77777777" w:rsidR="006648E2" w:rsidRPr="00B42B37" w:rsidRDefault="006648E2" w:rsidP="006648E2">
      <w:pPr>
        <w:tabs>
          <w:tab w:val="right" w:pos="11340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B42B37">
        <w:rPr>
          <w:rFonts w:asciiTheme="minorHAnsi" w:hAnsiTheme="minorHAnsi" w:cstheme="minorHAnsi"/>
          <w:sz w:val="16"/>
          <w:szCs w:val="16"/>
        </w:rPr>
        <w:t xml:space="preserve">             względnie pieczęć Wykonawcy)</w:t>
      </w:r>
    </w:p>
    <w:p w14:paraId="03A6A4B6" w14:textId="77777777" w:rsidR="006648E2" w:rsidRPr="00B42B37" w:rsidRDefault="006648E2" w:rsidP="006648E2">
      <w:pPr>
        <w:tabs>
          <w:tab w:val="left" w:pos="180"/>
          <w:tab w:val="right" w:pos="14002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C3F2628" w14:textId="2B0984C1" w:rsidR="0058429D" w:rsidRPr="00B42B37" w:rsidRDefault="0058429D" w:rsidP="006648E2">
      <w:pPr>
        <w:tabs>
          <w:tab w:val="left" w:pos="180"/>
          <w:tab w:val="right" w:pos="1400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42B37">
        <w:rPr>
          <w:rFonts w:asciiTheme="minorHAnsi" w:hAnsiTheme="minorHAnsi" w:cstheme="minorHAnsi"/>
          <w:b/>
          <w:bCs/>
          <w:sz w:val="22"/>
          <w:szCs w:val="22"/>
        </w:rPr>
        <w:t>WYKAZ OSÓB</w:t>
      </w:r>
    </w:p>
    <w:p w14:paraId="6DA773B7" w14:textId="77777777" w:rsidR="0058429D" w:rsidRPr="00B42B37" w:rsidRDefault="0058429D" w:rsidP="00865F1F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42B37">
        <w:rPr>
          <w:rFonts w:asciiTheme="minorHAnsi" w:hAnsiTheme="minorHAnsi" w:cstheme="minorHAnsi"/>
          <w:b/>
          <w:bCs/>
          <w:sz w:val="22"/>
          <w:szCs w:val="22"/>
        </w:rPr>
        <w:t xml:space="preserve">SKIEROWANYCH PRZEZ WYKONAWCĘ DO REALIZACJI ZAMÓWIENIA </w:t>
      </w:r>
    </w:p>
    <w:p w14:paraId="533CAA20" w14:textId="77777777" w:rsidR="00865F1F" w:rsidRPr="00B42B37" w:rsidRDefault="00865F1F" w:rsidP="00865F1F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42B37">
        <w:rPr>
          <w:rFonts w:asciiTheme="minorHAnsi" w:hAnsiTheme="minorHAnsi" w:cstheme="minorHAnsi"/>
          <w:bCs/>
          <w:sz w:val="22"/>
          <w:szCs w:val="22"/>
        </w:rPr>
        <w:t>Ja niżej podpisany</w:t>
      </w:r>
    </w:p>
    <w:p w14:paraId="595779BF" w14:textId="039064A8" w:rsidR="00865F1F" w:rsidRPr="00B42B37" w:rsidRDefault="00865F1F" w:rsidP="00865F1F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42B37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</w:t>
      </w:r>
    </w:p>
    <w:p w14:paraId="0BE6725A" w14:textId="77777777" w:rsidR="00865F1F" w:rsidRPr="00B42B37" w:rsidRDefault="00865F1F" w:rsidP="00865F1F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42B37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</w:p>
    <w:p w14:paraId="22BD91A2" w14:textId="5572321C" w:rsidR="00865F1F" w:rsidRPr="00B42B37" w:rsidRDefault="00865F1F" w:rsidP="00865F1F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42B37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</w:t>
      </w:r>
    </w:p>
    <w:p w14:paraId="22411798" w14:textId="75AD6D61" w:rsidR="00944EA8" w:rsidRPr="001D5017" w:rsidRDefault="00A16104" w:rsidP="00865F1F">
      <w:pPr>
        <w:spacing w:before="120"/>
        <w:jc w:val="both"/>
        <w:rPr>
          <w:rFonts w:ascii="Corbel Light" w:hAnsi="Corbel Light" w:cstheme="minorHAnsi"/>
          <w:sz w:val="22"/>
          <w:szCs w:val="22"/>
        </w:rPr>
      </w:pPr>
      <w:r w:rsidRPr="001D5017">
        <w:rPr>
          <w:rFonts w:ascii="Corbel Light" w:hAnsi="Corbel Light" w:cstheme="minorHAnsi"/>
          <w:sz w:val="22"/>
          <w:szCs w:val="22"/>
        </w:rPr>
        <w:t xml:space="preserve">składając ofertę w postępowaniu o udzielenie zamówienia publicznego na: </w:t>
      </w:r>
      <w:bookmarkStart w:id="0" w:name="_Hlk106168762"/>
      <w:r w:rsidR="001D5017" w:rsidRPr="001D5017">
        <w:rPr>
          <w:rFonts w:ascii="Corbel Light" w:eastAsia="Arial Unicode MS" w:hAnsi="Corbel Light"/>
          <w:bCs/>
          <w:i/>
          <w:iCs/>
          <w:color w:val="4472C4"/>
          <w:sz w:val="22"/>
          <w:szCs w:val="22"/>
        </w:rPr>
        <w:t xml:space="preserve">wykonywania badań histopatologicznych oraz cytologicznych w zakresie szybkiej ścieżki onkologicznej dla pacjentów Szpitala </w:t>
      </w:r>
      <w:proofErr w:type="spellStart"/>
      <w:r w:rsidR="001D5017" w:rsidRPr="001D5017">
        <w:rPr>
          <w:rFonts w:ascii="Corbel Light" w:eastAsia="Arial Unicode MS" w:hAnsi="Corbel Light"/>
          <w:bCs/>
          <w:i/>
          <w:iCs/>
          <w:color w:val="4472C4"/>
          <w:sz w:val="22"/>
          <w:szCs w:val="22"/>
        </w:rPr>
        <w:t>Joannitas</w:t>
      </w:r>
      <w:proofErr w:type="spellEnd"/>
      <w:r w:rsidR="001D5017" w:rsidRPr="001D5017">
        <w:rPr>
          <w:rFonts w:ascii="Corbel Light" w:eastAsia="Arial Unicode MS" w:hAnsi="Corbel Light"/>
          <w:bCs/>
          <w:i/>
          <w:iCs/>
          <w:color w:val="4472C4"/>
          <w:sz w:val="22"/>
          <w:szCs w:val="22"/>
        </w:rPr>
        <w:t xml:space="preserve"> w Pszczynie</w:t>
      </w:r>
      <w:bookmarkEnd w:id="0"/>
      <w:r w:rsidR="00491096" w:rsidRPr="001D5017">
        <w:rPr>
          <w:rFonts w:ascii="Corbel Light" w:eastAsia="Tahoma" w:hAnsi="Corbel Light" w:cstheme="minorHAnsi"/>
          <w:i/>
          <w:iCs/>
          <w:color w:val="0070C0"/>
          <w:sz w:val="22"/>
          <w:szCs w:val="22"/>
        </w:rPr>
        <w:t xml:space="preserve"> </w:t>
      </w:r>
      <w:r w:rsidR="00865F1F" w:rsidRPr="001D5017">
        <w:rPr>
          <w:rFonts w:ascii="Corbel Light" w:hAnsi="Corbel Light" w:cstheme="minorHAnsi"/>
          <w:sz w:val="22"/>
          <w:szCs w:val="22"/>
        </w:rPr>
        <w:t xml:space="preserve">oświadczam, że </w:t>
      </w:r>
      <w:r w:rsidR="00080937" w:rsidRPr="001D5017">
        <w:rPr>
          <w:rFonts w:ascii="Corbel Light" w:hAnsi="Corbel Light" w:cstheme="minorHAnsi"/>
          <w:sz w:val="22"/>
          <w:szCs w:val="22"/>
        </w:rPr>
        <w:t>Wykonawca,</w:t>
      </w:r>
      <w:r w:rsidR="00865F1F" w:rsidRPr="001D5017">
        <w:rPr>
          <w:rFonts w:ascii="Corbel Light" w:hAnsi="Corbel Light" w:cstheme="minorHAnsi"/>
          <w:sz w:val="22"/>
          <w:szCs w:val="22"/>
        </w:rPr>
        <w:t xml:space="preserve"> którego reprezentuję, </w:t>
      </w:r>
      <w:r w:rsidR="001B55AF" w:rsidRPr="001D5017">
        <w:rPr>
          <w:rFonts w:ascii="Corbel Light" w:hAnsi="Corbel Light" w:cstheme="minorHAnsi"/>
          <w:sz w:val="22"/>
          <w:szCs w:val="22"/>
        </w:rPr>
        <w:t>dysponuje lub będzie dysponował następującymi osobami, które skieruje do</w:t>
      </w:r>
      <w:r w:rsidR="00944EA8" w:rsidRPr="001D5017">
        <w:rPr>
          <w:rFonts w:ascii="Corbel Light" w:hAnsi="Corbel Light" w:cstheme="minorHAnsi"/>
          <w:sz w:val="22"/>
          <w:szCs w:val="22"/>
        </w:rPr>
        <w:t> </w:t>
      </w:r>
      <w:r w:rsidR="001B55AF" w:rsidRPr="001D5017">
        <w:rPr>
          <w:rFonts w:ascii="Corbel Light" w:hAnsi="Corbel Light" w:cstheme="minorHAnsi"/>
          <w:sz w:val="22"/>
          <w:szCs w:val="22"/>
        </w:rPr>
        <w:t>realizacji zamówienia:</w:t>
      </w:r>
    </w:p>
    <w:p w14:paraId="12D95348" w14:textId="77777777" w:rsidR="00226C17" w:rsidRPr="00B42B37" w:rsidRDefault="00226C17" w:rsidP="00865F1F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0"/>
        <w:gridCol w:w="2242"/>
        <w:gridCol w:w="3673"/>
        <w:gridCol w:w="4515"/>
        <w:gridCol w:w="2827"/>
      </w:tblGrid>
      <w:tr w:rsidR="001B55AF" w:rsidRPr="00B42B37" w14:paraId="554E6517" w14:textId="77777777" w:rsidTr="00E46F8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BE758" w14:textId="77777777" w:rsidR="001B55AF" w:rsidRPr="00B42B37" w:rsidRDefault="001B55AF" w:rsidP="00E46F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2B37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F88E" w14:textId="77777777" w:rsidR="001B55AF" w:rsidRPr="00B42B37" w:rsidRDefault="001B55AF" w:rsidP="00E46F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2B37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A3467" w14:textId="77777777" w:rsidR="001B55AF" w:rsidRPr="00B42B37" w:rsidRDefault="001B55AF" w:rsidP="00E46F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2B37">
              <w:rPr>
                <w:rFonts w:asciiTheme="minorHAnsi" w:hAnsiTheme="minorHAnsi" w:cstheme="minorHAnsi"/>
                <w:sz w:val="22"/>
                <w:szCs w:val="22"/>
              </w:rPr>
              <w:t>Zakres wykonywanych czynności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44EE" w14:textId="77777777" w:rsidR="001B55AF" w:rsidRPr="00B42B37" w:rsidRDefault="001B55AF" w:rsidP="00E46F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2B37">
              <w:rPr>
                <w:rFonts w:asciiTheme="minorHAnsi" w:hAnsiTheme="minorHAnsi" w:cstheme="minorHAnsi"/>
                <w:sz w:val="22"/>
                <w:szCs w:val="22"/>
              </w:rPr>
              <w:t>Kwalifikacje zawodowe.</w:t>
            </w:r>
            <w:r w:rsidRPr="00B42B37">
              <w:rPr>
                <w:rFonts w:asciiTheme="minorHAnsi" w:hAnsiTheme="minorHAnsi" w:cstheme="minorHAnsi"/>
                <w:sz w:val="22"/>
                <w:szCs w:val="22"/>
              </w:rPr>
              <w:br/>
              <w:t>Uprawnienia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65DB" w14:textId="77777777" w:rsidR="001B55AF" w:rsidRPr="00B42B37" w:rsidRDefault="001B55AF" w:rsidP="00E46F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2B37">
              <w:rPr>
                <w:rFonts w:asciiTheme="minorHAnsi" w:hAnsiTheme="minorHAnsi" w:cstheme="minorHAnsi"/>
                <w:sz w:val="22"/>
                <w:szCs w:val="22"/>
              </w:rPr>
              <w:t>Podstawa do dysponowania osobami</w:t>
            </w:r>
          </w:p>
        </w:tc>
      </w:tr>
      <w:tr w:rsidR="001B55AF" w:rsidRPr="00B42B37" w14:paraId="0F105729" w14:textId="77777777" w:rsidTr="000C4F0E">
        <w:trPr>
          <w:trHeight w:hRule="exact" w:val="45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8F7CD" w14:textId="6BB77747" w:rsidR="00944EA8" w:rsidRPr="00B42B37" w:rsidRDefault="00944EA8" w:rsidP="00944EA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17B02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8AEFB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D8FF3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4309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B55AF" w:rsidRPr="00B42B37" w14:paraId="1D4E5A58" w14:textId="77777777" w:rsidTr="000C4F0E">
        <w:trPr>
          <w:trHeight w:hRule="exact" w:val="45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C7DCB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73C90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B4894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C12FC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1062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B55AF" w:rsidRPr="00B42B37" w14:paraId="6A5CC381" w14:textId="77777777" w:rsidTr="000C4F0E">
        <w:trPr>
          <w:trHeight w:hRule="exact" w:val="45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C2210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C6941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EE37E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A1C70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A8FE" w14:textId="77777777" w:rsidR="001B55AF" w:rsidRPr="00B42B37" w:rsidRDefault="001B55AF" w:rsidP="00944EA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AC5D0CB" w14:textId="77777777" w:rsidR="00226C17" w:rsidRPr="00B42B37" w:rsidRDefault="00226C17" w:rsidP="006648E2">
      <w:pPr>
        <w:rPr>
          <w:rFonts w:asciiTheme="minorHAnsi" w:hAnsiTheme="minorHAnsi" w:cstheme="minorHAnsi"/>
          <w:sz w:val="22"/>
          <w:szCs w:val="22"/>
        </w:rPr>
      </w:pPr>
    </w:p>
    <w:p w14:paraId="670333D2" w14:textId="365CA229" w:rsidR="006648E2" w:rsidRPr="00B42B37" w:rsidRDefault="006648E2" w:rsidP="006648E2">
      <w:pPr>
        <w:rPr>
          <w:rFonts w:asciiTheme="minorHAnsi" w:hAnsiTheme="minorHAnsi" w:cstheme="minorHAnsi"/>
          <w:sz w:val="22"/>
          <w:szCs w:val="22"/>
        </w:rPr>
      </w:pPr>
      <w:r w:rsidRPr="00B42B37">
        <w:rPr>
          <w:rFonts w:asciiTheme="minorHAnsi" w:hAnsiTheme="minorHAnsi" w:cstheme="minorHAnsi"/>
          <w:sz w:val="22"/>
          <w:szCs w:val="22"/>
        </w:rPr>
        <w:t>…....................................., dnia …............................</w:t>
      </w:r>
    </w:p>
    <w:p w14:paraId="00E7F801" w14:textId="77777777" w:rsidR="006648E2" w:rsidRPr="00B42B37" w:rsidRDefault="006648E2" w:rsidP="006648E2">
      <w:pPr>
        <w:rPr>
          <w:rFonts w:asciiTheme="minorHAnsi" w:hAnsiTheme="minorHAnsi" w:cstheme="minorHAnsi"/>
          <w:sz w:val="16"/>
          <w:szCs w:val="16"/>
        </w:rPr>
      </w:pPr>
      <w:r w:rsidRPr="00B42B37">
        <w:rPr>
          <w:rFonts w:asciiTheme="minorHAnsi" w:hAnsiTheme="minorHAnsi" w:cstheme="minorHAnsi"/>
          <w:sz w:val="16"/>
          <w:szCs w:val="16"/>
        </w:rPr>
        <w:t xml:space="preserve">                                 (miejscowość i data)</w:t>
      </w:r>
    </w:p>
    <w:p w14:paraId="5E21E360" w14:textId="77777777" w:rsidR="006648E2" w:rsidRPr="00B42B37" w:rsidRDefault="006648E2" w:rsidP="006648E2">
      <w:pPr>
        <w:rPr>
          <w:rFonts w:asciiTheme="minorHAnsi" w:hAnsiTheme="minorHAnsi" w:cstheme="minorHAnsi"/>
          <w:bCs/>
          <w:i/>
          <w:sz w:val="16"/>
          <w:szCs w:val="16"/>
        </w:rPr>
      </w:pPr>
    </w:p>
    <w:p w14:paraId="4D5A603F" w14:textId="77777777" w:rsidR="006648E2" w:rsidRPr="00B42B37" w:rsidRDefault="006648E2" w:rsidP="000C4F0E">
      <w:pPr>
        <w:rPr>
          <w:rFonts w:asciiTheme="minorHAnsi" w:hAnsiTheme="minorHAnsi" w:cstheme="minorHAnsi"/>
          <w:bCs/>
          <w:i/>
          <w:sz w:val="16"/>
          <w:szCs w:val="16"/>
        </w:rPr>
      </w:pPr>
    </w:p>
    <w:p w14:paraId="1F2B41E2" w14:textId="77777777" w:rsidR="006648E2" w:rsidRPr="00B42B37" w:rsidRDefault="006648E2" w:rsidP="006648E2">
      <w:pPr>
        <w:ind w:left="7372" w:firstLine="427"/>
        <w:rPr>
          <w:rFonts w:asciiTheme="minorHAnsi" w:hAnsiTheme="minorHAnsi" w:cstheme="minorHAnsi"/>
          <w:bCs/>
          <w:i/>
          <w:sz w:val="16"/>
          <w:szCs w:val="16"/>
        </w:rPr>
      </w:pPr>
      <w:r w:rsidRPr="00B42B37">
        <w:rPr>
          <w:rFonts w:asciiTheme="minorHAnsi" w:hAnsiTheme="minorHAnsi" w:cstheme="minorHAnsi"/>
          <w:bCs/>
          <w:i/>
          <w:sz w:val="16"/>
          <w:szCs w:val="16"/>
        </w:rPr>
        <w:t xml:space="preserve">       ..........................................................................................</w:t>
      </w:r>
    </w:p>
    <w:p w14:paraId="598B2B47" w14:textId="11C141F7" w:rsidR="006648E2" w:rsidRPr="00B42B37" w:rsidRDefault="006648E2" w:rsidP="006648E2">
      <w:pPr>
        <w:ind w:left="5245"/>
        <w:rPr>
          <w:rFonts w:asciiTheme="minorHAnsi" w:hAnsiTheme="minorHAnsi" w:cstheme="minorHAnsi"/>
          <w:bCs/>
          <w:i/>
          <w:sz w:val="16"/>
          <w:szCs w:val="16"/>
        </w:rPr>
      </w:pPr>
      <w:r w:rsidRPr="00B42B37">
        <w:rPr>
          <w:rFonts w:asciiTheme="minorHAnsi" w:hAnsiTheme="minorHAnsi" w:cstheme="minorHAnsi"/>
          <w:bCs/>
          <w:i/>
          <w:sz w:val="16"/>
          <w:szCs w:val="16"/>
        </w:rPr>
        <w:t xml:space="preserve">   </w:t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  <w:t xml:space="preserve">   Podpis(-y) i pieczęć(-</w:t>
      </w:r>
      <w:proofErr w:type="spellStart"/>
      <w:r w:rsidRPr="00B42B37">
        <w:rPr>
          <w:rFonts w:asciiTheme="minorHAnsi" w:hAnsiTheme="minorHAnsi" w:cstheme="minorHAnsi"/>
          <w:bCs/>
          <w:i/>
          <w:sz w:val="16"/>
          <w:szCs w:val="16"/>
        </w:rPr>
        <w:t>cie</w:t>
      </w:r>
      <w:proofErr w:type="spellEnd"/>
      <w:r w:rsidRPr="00B42B37">
        <w:rPr>
          <w:rFonts w:asciiTheme="minorHAnsi" w:hAnsiTheme="minorHAnsi" w:cstheme="minorHAnsi"/>
          <w:bCs/>
          <w:i/>
          <w:sz w:val="16"/>
          <w:szCs w:val="16"/>
        </w:rPr>
        <w:t>) osoby(osób) uprawnionej(-</w:t>
      </w:r>
      <w:proofErr w:type="spellStart"/>
      <w:r w:rsidRPr="00B42B37">
        <w:rPr>
          <w:rFonts w:asciiTheme="minorHAnsi" w:hAnsiTheme="minorHAnsi" w:cstheme="minorHAnsi"/>
          <w:bCs/>
          <w:i/>
          <w:sz w:val="16"/>
          <w:szCs w:val="16"/>
        </w:rPr>
        <w:t>ych</w:t>
      </w:r>
      <w:proofErr w:type="spellEnd"/>
      <w:r w:rsidRPr="00B42B37">
        <w:rPr>
          <w:rFonts w:asciiTheme="minorHAnsi" w:hAnsiTheme="minorHAnsi" w:cstheme="minorHAnsi"/>
          <w:bCs/>
          <w:i/>
          <w:sz w:val="16"/>
          <w:szCs w:val="16"/>
        </w:rPr>
        <w:t xml:space="preserve">)  </w:t>
      </w:r>
    </w:p>
    <w:p w14:paraId="4B083B21" w14:textId="2857D537" w:rsidR="006648E2" w:rsidRPr="00B42B37" w:rsidRDefault="006648E2" w:rsidP="006648E2">
      <w:pPr>
        <w:ind w:left="5245"/>
        <w:rPr>
          <w:rFonts w:asciiTheme="minorHAnsi" w:hAnsiTheme="minorHAnsi" w:cstheme="minorHAnsi"/>
          <w:bCs/>
          <w:i/>
          <w:sz w:val="16"/>
          <w:szCs w:val="16"/>
        </w:rPr>
      </w:pPr>
      <w:r w:rsidRPr="00B42B37">
        <w:rPr>
          <w:rFonts w:asciiTheme="minorHAnsi" w:hAnsiTheme="minorHAnsi" w:cstheme="minorHAnsi"/>
          <w:bCs/>
          <w:i/>
          <w:sz w:val="16"/>
          <w:szCs w:val="16"/>
        </w:rPr>
        <w:t xml:space="preserve">         </w:t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  <w:t xml:space="preserve"> do reprezentowania Wykonawcy lub upoważnionej </w:t>
      </w:r>
    </w:p>
    <w:p w14:paraId="1526FB92" w14:textId="4C9B7140" w:rsidR="006648E2" w:rsidRPr="00B42B37" w:rsidRDefault="006648E2" w:rsidP="006648E2">
      <w:pPr>
        <w:ind w:left="5245"/>
        <w:rPr>
          <w:rFonts w:asciiTheme="minorHAnsi" w:hAnsiTheme="minorHAnsi" w:cstheme="minorHAnsi"/>
          <w:bCs/>
          <w:i/>
          <w:sz w:val="16"/>
          <w:szCs w:val="16"/>
        </w:rPr>
      </w:pPr>
      <w:r w:rsidRPr="00B42B37">
        <w:rPr>
          <w:rFonts w:asciiTheme="minorHAnsi" w:hAnsiTheme="minorHAnsi" w:cstheme="minorHAnsi"/>
          <w:bCs/>
          <w:i/>
          <w:sz w:val="16"/>
          <w:szCs w:val="16"/>
        </w:rPr>
        <w:t xml:space="preserve">                        </w:t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</w:r>
      <w:r w:rsidRPr="00B42B37">
        <w:rPr>
          <w:rFonts w:asciiTheme="minorHAnsi" w:hAnsiTheme="minorHAnsi" w:cstheme="minorHAnsi"/>
          <w:bCs/>
          <w:i/>
          <w:sz w:val="16"/>
          <w:szCs w:val="16"/>
        </w:rPr>
        <w:tab/>
        <w:t>do występowania w jego imieniu</w:t>
      </w:r>
    </w:p>
    <w:p w14:paraId="6571F23A" w14:textId="77777777" w:rsidR="000C4F0E" w:rsidRPr="00B42B37" w:rsidRDefault="000C4F0E" w:rsidP="000C4F0E">
      <w:pPr>
        <w:tabs>
          <w:tab w:val="left" w:pos="0"/>
        </w:tabs>
        <w:ind w:right="-66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409144D0" w14:textId="412C8EE0" w:rsidR="000C4F0E" w:rsidRPr="00B42B37" w:rsidRDefault="000C4F0E" w:rsidP="000C4F0E">
      <w:pPr>
        <w:tabs>
          <w:tab w:val="left" w:pos="0"/>
        </w:tabs>
        <w:ind w:right="-66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B42B37">
        <w:rPr>
          <w:rFonts w:asciiTheme="minorHAnsi" w:hAnsiTheme="minorHAnsi" w:cstheme="minorHAnsi"/>
          <w:b/>
          <w:bCs/>
          <w:sz w:val="16"/>
          <w:szCs w:val="16"/>
        </w:rPr>
        <w:t>UWAGA!!!</w:t>
      </w:r>
    </w:p>
    <w:p w14:paraId="2009B415" w14:textId="2D82ED56" w:rsidR="000C4F0E" w:rsidRPr="00B42B37" w:rsidRDefault="000C4F0E" w:rsidP="000C4F0E">
      <w:pPr>
        <w:spacing w:line="276" w:lineRule="auto"/>
        <w:jc w:val="both"/>
        <w:rPr>
          <w:rFonts w:asciiTheme="minorHAnsi" w:eastAsia="Calibri" w:hAnsiTheme="minorHAnsi" w:cstheme="minorHAnsi"/>
          <w:bCs/>
          <w:sz w:val="16"/>
          <w:szCs w:val="16"/>
          <w:lang w:eastAsia="en-US"/>
        </w:rPr>
      </w:pPr>
      <w:r w:rsidRPr="00B42B37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Dokument</w:t>
      </w:r>
      <w:r w:rsidRPr="00B42B37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</w:t>
      </w:r>
      <w:r w:rsidRPr="00B42B37">
        <w:rPr>
          <w:rFonts w:asciiTheme="minorHAnsi" w:eastAsia="SimSun" w:hAnsiTheme="minorHAnsi" w:cstheme="minorHAnsi"/>
          <w:kern w:val="3"/>
          <w:sz w:val="16"/>
          <w:szCs w:val="16"/>
          <w:lang w:eastAsia="en-US"/>
        </w:rPr>
        <w:t xml:space="preserve">sporządzony </w:t>
      </w:r>
      <w:r w:rsidRPr="00B42B37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w </w:t>
      </w:r>
      <w:r w:rsidRPr="00B42B37">
        <w:rPr>
          <w:rFonts w:asciiTheme="minorHAnsi" w:eastAsia="SimSun" w:hAnsiTheme="minorHAnsi" w:cstheme="minorHAnsi"/>
          <w:kern w:val="3"/>
          <w:sz w:val="16"/>
          <w:szCs w:val="16"/>
          <w:lang w:eastAsia="en-US"/>
        </w:rPr>
        <w:t xml:space="preserve">formie elektronicznej winien być podpisany kwalifikowanym podpisem elektronicznym, a dokument w </w:t>
      </w:r>
      <w:r w:rsidRPr="00B42B37">
        <w:rPr>
          <w:rFonts w:asciiTheme="minorHAnsi" w:eastAsia="Calibri" w:hAnsiTheme="minorHAnsi" w:cstheme="minorHAnsi"/>
          <w:sz w:val="16"/>
          <w:szCs w:val="16"/>
          <w:lang w:eastAsia="en-US"/>
        </w:rPr>
        <w:t>postaci elektronicznej</w:t>
      </w:r>
      <w:r w:rsidRPr="00B42B37">
        <w:rPr>
          <w:rFonts w:asciiTheme="minorHAnsi" w:hAnsiTheme="minorHAnsi" w:cstheme="minorHAnsi"/>
          <w:sz w:val="16"/>
          <w:szCs w:val="16"/>
        </w:rPr>
        <w:t xml:space="preserve"> winien być opatrzony </w:t>
      </w:r>
      <w:r w:rsidRPr="00B42B37">
        <w:rPr>
          <w:rFonts w:asciiTheme="minorHAnsi" w:eastAsia="Calibri" w:hAnsiTheme="minorHAnsi" w:cstheme="minorHAnsi"/>
          <w:sz w:val="16"/>
          <w:szCs w:val="16"/>
          <w:lang w:eastAsia="en-US"/>
        </w:rPr>
        <w:t>podpisem zaufanym lub podpisem osobistym.</w:t>
      </w:r>
    </w:p>
    <w:p w14:paraId="37F4258F" w14:textId="63A161A9" w:rsidR="00AE7667" w:rsidRPr="00B42B37" w:rsidRDefault="000C4F0E" w:rsidP="000C4F0E">
      <w:pPr>
        <w:widowControl w:val="0"/>
        <w:tabs>
          <w:tab w:val="left" w:pos="0"/>
        </w:tabs>
        <w:autoSpaceDN w:val="0"/>
        <w:ind w:right="-68"/>
        <w:jc w:val="both"/>
        <w:textAlignment w:val="baseline"/>
        <w:rPr>
          <w:rFonts w:asciiTheme="minorHAnsi" w:eastAsia="SimSun" w:hAnsiTheme="minorHAnsi" w:cstheme="minorHAnsi"/>
          <w:kern w:val="3"/>
          <w:sz w:val="16"/>
          <w:szCs w:val="16"/>
          <w:lang w:eastAsia="en-US"/>
        </w:rPr>
      </w:pPr>
      <w:r w:rsidRPr="00B42B37">
        <w:rPr>
          <w:rFonts w:asciiTheme="minorHAnsi" w:eastAsia="SimSun" w:hAnsiTheme="minorHAnsi" w:cstheme="minorHAnsi"/>
          <w:kern w:val="3"/>
          <w:sz w:val="16"/>
          <w:szCs w:val="16"/>
          <w:lang w:eastAsia="en-US"/>
        </w:rPr>
        <w:t xml:space="preserve">Dokument </w:t>
      </w:r>
      <w:bookmarkStart w:id="1" w:name="_Hlk63667764"/>
      <w:r w:rsidRPr="00B42B37">
        <w:rPr>
          <w:rFonts w:asciiTheme="minorHAnsi" w:eastAsia="SimSun" w:hAnsiTheme="minorHAnsi" w:cstheme="minorHAnsi"/>
          <w:kern w:val="3"/>
          <w:sz w:val="16"/>
          <w:szCs w:val="16"/>
          <w:lang w:eastAsia="en-US"/>
        </w:rPr>
        <w:t xml:space="preserve">sporządzony </w:t>
      </w:r>
      <w:bookmarkEnd w:id="1"/>
      <w:r w:rsidRPr="00B42B37">
        <w:rPr>
          <w:rFonts w:asciiTheme="minorHAnsi" w:eastAsia="SimSun" w:hAnsiTheme="minorHAnsi" w:cstheme="minorHAnsi"/>
          <w:kern w:val="3"/>
          <w:sz w:val="16"/>
          <w:szCs w:val="16"/>
          <w:lang w:eastAsia="en-US"/>
        </w:rPr>
        <w:t>w formie papierowej winien być podpisany na oryginale podpisem własnoręcznym i może być przekazany w postaci elektronicznej kopii dokumentu (</w:t>
      </w:r>
      <w:proofErr w:type="spellStart"/>
      <w:r w:rsidRPr="00B42B37">
        <w:rPr>
          <w:rFonts w:asciiTheme="minorHAnsi" w:eastAsia="SimSun" w:hAnsiTheme="minorHAnsi" w:cstheme="minorHAnsi"/>
          <w:kern w:val="3"/>
          <w:sz w:val="16"/>
          <w:szCs w:val="16"/>
          <w:lang w:eastAsia="en-US"/>
        </w:rPr>
        <w:t>scan</w:t>
      </w:r>
      <w:proofErr w:type="spellEnd"/>
      <w:r w:rsidRPr="00B42B37">
        <w:rPr>
          <w:rFonts w:asciiTheme="minorHAnsi" w:eastAsia="SimSun" w:hAnsiTheme="minorHAnsi" w:cstheme="minorHAnsi"/>
          <w:kern w:val="3"/>
          <w:sz w:val="16"/>
          <w:szCs w:val="16"/>
          <w:lang w:eastAsia="en-US"/>
        </w:rPr>
        <w:t>).</w:t>
      </w:r>
    </w:p>
    <w:sectPr w:rsidR="00AE7667" w:rsidRPr="00B42B37" w:rsidSect="0047429D">
      <w:headerReference w:type="even" r:id="rId8"/>
      <w:headerReference w:type="default" r:id="rId9"/>
      <w:footerReference w:type="default" r:id="rId10"/>
      <w:pgSz w:w="16838" w:h="11906" w:orient="landscape"/>
      <w:pgMar w:top="567" w:right="1418" w:bottom="709" w:left="1134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7A34D" w14:textId="77777777" w:rsidR="00307535" w:rsidRDefault="00307535" w:rsidP="00AC3E6B">
      <w:r>
        <w:separator/>
      </w:r>
    </w:p>
  </w:endnote>
  <w:endnote w:type="continuationSeparator" w:id="0">
    <w:p w14:paraId="447915B4" w14:textId="77777777" w:rsidR="00307535" w:rsidRDefault="0030753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rbel Light">
    <w:panose1 w:val="020B03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187F6" w14:textId="536D9D8F" w:rsidR="005423BB" w:rsidRDefault="005423BB" w:rsidP="00944E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7E6B6" w14:textId="77777777" w:rsidR="00307535" w:rsidRDefault="00307535" w:rsidP="00AC3E6B">
      <w:r>
        <w:separator/>
      </w:r>
    </w:p>
  </w:footnote>
  <w:footnote w:type="continuationSeparator" w:id="0">
    <w:p w14:paraId="315A258F" w14:textId="77777777" w:rsidR="00307535" w:rsidRDefault="00307535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79954" w14:textId="77777777" w:rsidR="005423BB" w:rsidRDefault="005423BB">
    <w:pPr>
      <w:pStyle w:val="Nagwek"/>
    </w:pPr>
  </w:p>
  <w:p w14:paraId="7481F95D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B0DAD" w14:textId="77777777" w:rsidR="005423BB" w:rsidRDefault="005423BB" w:rsidP="00B55288">
    <w:pPr>
      <w:pStyle w:val="Nagwek"/>
      <w:ind w:left="-284"/>
    </w:pPr>
  </w:p>
  <w:p w14:paraId="278883BC" w14:textId="77777777" w:rsidR="005423BB" w:rsidRDefault="005423BB" w:rsidP="00B55288">
    <w:pPr>
      <w:pStyle w:val="Nagwek"/>
      <w:ind w:left="-284"/>
      <w:rPr>
        <w:sz w:val="18"/>
      </w:rPr>
    </w:pPr>
  </w:p>
  <w:p w14:paraId="1D701429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657309">
    <w:abstractNumId w:val="10"/>
  </w:num>
  <w:num w:numId="2" w16cid:durableId="495220442">
    <w:abstractNumId w:val="9"/>
  </w:num>
  <w:num w:numId="3" w16cid:durableId="964578583">
    <w:abstractNumId w:val="5"/>
  </w:num>
  <w:num w:numId="4" w16cid:durableId="1466578999">
    <w:abstractNumId w:val="8"/>
  </w:num>
  <w:num w:numId="5" w16cid:durableId="915435147">
    <w:abstractNumId w:val="6"/>
  </w:num>
  <w:num w:numId="6" w16cid:durableId="42954658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60D9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A23"/>
    <w:rsid w:val="00064BDA"/>
    <w:rsid w:val="00071899"/>
    <w:rsid w:val="000741F8"/>
    <w:rsid w:val="000745E2"/>
    <w:rsid w:val="00075299"/>
    <w:rsid w:val="00075DF7"/>
    <w:rsid w:val="0008093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4F0E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3D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3AEA"/>
    <w:rsid w:val="00172314"/>
    <w:rsid w:val="00173063"/>
    <w:rsid w:val="00185368"/>
    <w:rsid w:val="001901AF"/>
    <w:rsid w:val="00190FD0"/>
    <w:rsid w:val="00191DCB"/>
    <w:rsid w:val="00192B50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B55AF"/>
    <w:rsid w:val="001C1AD5"/>
    <w:rsid w:val="001D2E94"/>
    <w:rsid w:val="001D3687"/>
    <w:rsid w:val="001D39EE"/>
    <w:rsid w:val="001D3AF3"/>
    <w:rsid w:val="001D3D14"/>
    <w:rsid w:val="001D5017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06F3"/>
    <w:rsid w:val="002110A0"/>
    <w:rsid w:val="002115DB"/>
    <w:rsid w:val="002124F6"/>
    <w:rsid w:val="00215C9F"/>
    <w:rsid w:val="00221474"/>
    <w:rsid w:val="00224E9C"/>
    <w:rsid w:val="0022695B"/>
    <w:rsid w:val="00226C17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84BAF"/>
    <w:rsid w:val="00290028"/>
    <w:rsid w:val="002919EC"/>
    <w:rsid w:val="002956DB"/>
    <w:rsid w:val="002971C9"/>
    <w:rsid w:val="002A01F3"/>
    <w:rsid w:val="002A24AC"/>
    <w:rsid w:val="002A446E"/>
    <w:rsid w:val="002A558B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7086"/>
    <w:rsid w:val="00307535"/>
    <w:rsid w:val="00313261"/>
    <w:rsid w:val="00315E66"/>
    <w:rsid w:val="003171B4"/>
    <w:rsid w:val="00320864"/>
    <w:rsid w:val="003240EE"/>
    <w:rsid w:val="00331350"/>
    <w:rsid w:val="003316AC"/>
    <w:rsid w:val="0034185C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71A"/>
    <w:rsid w:val="003C7E50"/>
    <w:rsid w:val="003D015A"/>
    <w:rsid w:val="003D02C8"/>
    <w:rsid w:val="003D05D1"/>
    <w:rsid w:val="003D2E1E"/>
    <w:rsid w:val="003D36DB"/>
    <w:rsid w:val="003D626A"/>
    <w:rsid w:val="003D7448"/>
    <w:rsid w:val="003E673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4333D"/>
    <w:rsid w:val="0045246D"/>
    <w:rsid w:val="00452940"/>
    <w:rsid w:val="00455277"/>
    <w:rsid w:val="00461D1D"/>
    <w:rsid w:val="00464417"/>
    <w:rsid w:val="004669D7"/>
    <w:rsid w:val="00470DB4"/>
    <w:rsid w:val="004715D7"/>
    <w:rsid w:val="0047429D"/>
    <w:rsid w:val="004754FE"/>
    <w:rsid w:val="00491096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34F8"/>
    <w:rsid w:val="0051357E"/>
    <w:rsid w:val="00515F63"/>
    <w:rsid w:val="00517C29"/>
    <w:rsid w:val="00522B47"/>
    <w:rsid w:val="00524791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429D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6DA0"/>
    <w:rsid w:val="006576E3"/>
    <w:rsid w:val="0066086C"/>
    <w:rsid w:val="00663BA6"/>
    <w:rsid w:val="006648E2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4DC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5BC5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E3A"/>
    <w:rsid w:val="00934826"/>
    <w:rsid w:val="00935FF5"/>
    <w:rsid w:val="00936FE6"/>
    <w:rsid w:val="009377F4"/>
    <w:rsid w:val="00944EA8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1610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0BA1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3298"/>
    <w:rsid w:val="00AE4BCE"/>
    <w:rsid w:val="00AE5F8B"/>
    <w:rsid w:val="00AE7667"/>
    <w:rsid w:val="00AE7F58"/>
    <w:rsid w:val="00AF70E9"/>
    <w:rsid w:val="00AF7F22"/>
    <w:rsid w:val="00B0309E"/>
    <w:rsid w:val="00B04A24"/>
    <w:rsid w:val="00B06B67"/>
    <w:rsid w:val="00B0702F"/>
    <w:rsid w:val="00B1057F"/>
    <w:rsid w:val="00B1062C"/>
    <w:rsid w:val="00B11ADA"/>
    <w:rsid w:val="00B13F40"/>
    <w:rsid w:val="00B16851"/>
    <w:rsid w:val="00B16DF9"/>
    <w:rsid w:val="00B21522"/>
    <w:rsid w:val="00B246B5"/>
    <w:rsid w:val="00B266EE"/>
    <w:rsid w:val="00B31C03"/>
    <w:rsid w:val="00B340F6"/>
    <w:rsid w:val="00B367FA"/>
    <w:rsid w:val="00B36A55"/>
    <w:rsid w:val="00B378FD"/>
    <w:rsid w:val="00B403D9"/>
    <w:rsid w:val="00B41965"/>
    <w:rsid w:val="00B42B37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207F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D4EFA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69BE"/>
    <w:rsid w:val="00D96E32"/>
    <w:rsid w:val="00D97DCB"/>
    <w:rsid w:val="00DA1BD1"/>
    <w:rsid w:val="00DA1EB6"/>
    <w:rsid w:val="00DB25F5"/>
    <w:rsid w:val="00DB3983"/>
    <w:rsid w:val="00DB5479"/>
    <w:rsid w:val="00DC0AAB"/>
    <w:rsid w:val="00DC11FA"/>
    <w:rsid w:val="00DC2029"/>
    <w:rsid w:val="00DC263B"/>
    <w:rsid w:val="00DC6689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6CA9"/>
    <w:rsid w:val="00E27416"/>
    <w:rsid w:val="00E303B1"/>
    <w:rsid w:val="00E317CE"/>
    <w:rsid w:val="00E31DB8"/>
    <w:rsid w:val="00E32E5F"/>
    <w:rsid w:val="00E33615"/>
    <w:rsid w:val="00E36BC3"/>
    <w:rsid w:val="00E40758"/>
    <w:rsid w:val="00E4086E"/>
    <w:rsid w:val="00E46A41"/>
    <w:rsid w:val="00E46F85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1CFF"/>
    <w:rsid w:val="00E92E4B"/>
    <w:rsid w:val="00E955CD"/>
    <w:rsid w:val="00E977B3"/>
    <w:rsid w:val="00EA2460"/>
    <w:rsid w:val="00EA3850"/>
    <w:rsid w:val="00EA5710"/>
    <w:rsid w:val="00EB15C9"/>
    <w:rsid w:val="00EB3B6A"/>
    <w:rsid w:val="00EB4A0D"/>
    <w:rsid w:val="00EB502A"/>
    <w:rsid w:val="00EC00BB"/>
    <w:rsid w:val="00EC3372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6D7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47247A"/>
  <w15:docId w15:val="{4BFAA836-CCF2-4761-92E9-39555A7C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basedOn w:val="Normalny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4F15-75FF-4811-877E-EBB6779FF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 </cp:lastModifiedBy>
  <cp:revision>2</cp:revision>
  <cp:lastPrinted>2020-07-06T12:27:00Z</cp:lastPrinted>
  <dcterms:created xsi:type="dcterms:W3CDTF">2024-10-08T06:31:00Z</dcterms:created>
  <dcterms:modified xsi:type="dcterms:W3CDTF">2024-10-08T06:31:00Z</dcterms:modified>
</cp:coreProperties>
</file>